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CB0E1" w14:textId="77777777" w:rsidR="00D70284" w:rsidRDefault="00123CEE">
      <w:r>
        <w:rPr>
          <w:color w:val="FABF8F" w:themeColor="accent6" w:themeTint="99"/>
        </w:rPr>
        <w:t>Accent6 text color</w:t>
      </w:r>
    </w:p>
    <w:p w14:paraId="5A7A6939" w14:textId="77777777" w:rsidR="00D70284" w:rsidRDefault="00123CEE">
      <w:r>
        <w:rPr>
          <w:color w:val="D99594" w:themeColor="accent2" w:themeTint="99"/>
        </w:rPr>
        <w:t>Accent2 text color</w:t>
      </w:r>
    </w:p>
    <w:p w14:paraId="2523A678" w14:textId="77777777" w:rsidR="00D70284" w:rsidRDefault="00123CEE">
      <w:r>
        <w:rPr>
          <w:color w:val="C4BC96" w:themeColor="background2" w:themeShade="BF"/>
          <w:shd w:val="clear" w:color="auto" w:fill="403152" w:themeFill="accent4" w:themeFillShade="80"/>
        </w:rPr>
        <w:t xml:space="preserve">Background 2 text Color with Accent 4 </w:t>
      </w:r>
      <w:proofErr w:type="spellStart"/>
      <w:r>
        <w:rPr>
          <w:color w:val="C4BC96" w:themeColor="background2" w:themeShade="BF"/>
          <w:shd w:val="clear" w:color="auto" w:fill="403152" w:themeFill="accent4" w:themeFillShade="80"/>
        </w:rPr>
        <w:t>Highligt</w:t>
      </w:r>
      <w:proofErr w:type="spellEnd"/>
      <w:r>
        <w:rPr>
          <w:color w:val="C4BC96" w:themeColor="background2" w:themeShade="BF"/>
          <w:shd w:val="clear" w:color="auto" w:fill="403152" w:themeFill="accent4" w:themeFillShade="80"/>
        </w:rPr>
        <w:t xml:space="preserve"> color</w:t>
      </w:r>
    </w:p>
    <w:p w14:paraId="63B61F9C" w14:textId="77777777" w:rsidR="00D70284" w:rsidRDefault="00D70284">
      <w:pPr>
        <w:rPr>
          <w:color w:val="C4BC96" w:themeColor="background2" w:themeShade="BF"/>
          <w:shd w:val="clear" w:color="auto" w:fill="403152" w:themeFill="accent4" w:themeFillShade="80"/>
        </w:rPr>
      </w:pPr>
    </w:p>
    <w:sectPr w:rsidR="00D7028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284"/>
    <w:rsid w:val="00123CEE"/>
    <w:rsid w:val="009B7A77"/>
    <w:rsid w:val="00D70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9399A"/>
  <w15:docId w15:val="{7E21F2DD-E96B-4069-B3A5-43FDC5C40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unhideWhenUsed="1"/>
    <w:lsdException w:name="Emphasis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Times New Roman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docx4j</dc:creator>
  <cp:lastModifiedBy>Administrator</cp:lastModifiedBy>
  <cp:revision>2</cp:revision>
  <dcterms:created xsi:type="dcterms:W3CDTF">2023-07-27T10:36:00Z</dcterms:created>
  <dcterms:modified xsi:type="dcterms:W3CDTF">2023-07-27T10:36:00Z</dcterms:modified>
</cp:coreProperties>
</file>